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龙军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中药毒理学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中药毒理学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中药毒理学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中药221;资源221;资源222;中药223;中药222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